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沈晓婧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9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药学253;药管25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药学251;药学252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药学251;药学252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药学253;药管25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中医九25;中药九（屠呦呦班）25;中西临九25;中药九25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